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7C0CB" w14:textId="3A431DDB" w:rsidR="0047679F" w:rsidRDefault="00036AB9">
      <w:pPr>
        <w:spacing w:after="160" w:line="259" w:lineRule="auto"/>
        <w:jc w:val="center"/>
        <w:rPr>
          <w:sz w:val="28"/>
          <w:szCs w:val="28"/>
        </w:rPr>
      </w:pPr>
      <w:r>
        <w:rPr>
          <w:rFonts w:ascii="Calibri" w:eastAsia="Calibri" w:hAnsi="Calibri" w:cs="Calibri"/>
          <w:b/>
          <w:bCs/>
          <w:sz w:val="28"/>
          <w:szCs w:val="28"/>
        </w:rPr>
        <w:t>Chance to ‘Bag a Degree’ as Lidl Ireland Launches New Management Degree Programme</w:t>
      </w:r>
    </w:p>
    <w:p w14:paraId="49CBFE51" w14:textId="77777777" w:rsidR="0047679F" w:rsidRDefault="00036AB9">
      <w:pPr>
        <w:spacing w:after="160" w:line="259" w:lineRule="auto"/>
        <w:jc w:val="center"/>
        <w:rPr>
          <w:sz w:val="22"/>
          <w:szCs w:val="22"/>
        </w:rPr>
      </w:pPr>
      <w:r>
        <w:rPr>
          <w:rFonts w:ascii="Calibri" w:eastAsia="Calibri" w:hAnsi="Calibri" w:cs="Calibri"/>
          <w:i/>
          <w:iCs/>
          <w:sz w:val="22"/>
          <w:szCs w:val="22"/>
        </w:rPr>
        <w:t>The retailer is offering experienced managers a fully funded foundation degree alongside an attractive salary package</w:t>
      </w:r>
    </w:p>
    <w:p w14:paraId="31E849B6" w14:textId="4CB60459" w:rsidR="0047679F" w:rsidRDefault="001D0C9C">
      <w:pPr>
        <w:spacing w:after="160" w:line="259" w:lineRule="auto"/>
        <w:jc w:val="both"/>
        <w:rPr>
          <w:sz w:val="22"/>
          <w:szCs w:val="22"/>
        </w:rPr>
      </w:pPr>
      <w:r>
        <w:rPr>
          <w:rFonts w:ascii="Calibri" w:eastAsia="Calibri" w:hAnsi="Calibri" w:cs="Calibri"/>
          <w:sz w:val="22"/>
          <w:szCs w:val="22"/>
        </w:rPr>
        <w:t>July 2</w:t>
      </w:r>
      <w:r w:rsidRPr="001D0C9C">
        <w:rPr>
          <w:rFonts w:ascii="Calibri" w:eastAsia="Calibri" w:hAnsi="Calibri" w:cs="Calibri"/>
          <w:sz w:val="22"/>
          <w:szCs w:val="22"/>
          <w:vertAlign w:val="superscript"/>
        </w:rPr>
        <w:t>nd</w:t>
      </w:r>
      <w:r>
        <w:rPr>
          <w:rFonts w:ascii="Calibri" w:eastAsia="Calibri" w:hAnsi="Calibri" w:cs="Calibri"/>
          <w:sz w:val="22"/>
          <w:szCs w:val="22"/>
        </w:rPr>
        <w:t xml:space="preserve">, 2018: </w:t>
      </w:r>
      <w:bookmarkStart w:id="0" w:name="_GoBack"/>
      <w:bookmarkEnd w:id="0"/>
      <w:r w:rsidR="00036AB9">
        <w:rPr>
          <w:rFonts w:ascii="Calibri" w:eastAsia="Calibri" w:hAnsi="Calibri" w:cs="Calibri"/>
          <w:sz w:val="22"/>
          <w:szCs w:val="22"/>
        </w:rPr>
        <w:t xml:space="preserve">Ireland’s fastest growing retailer, Lidl, has 40 places up for grabs on its all-new management degree programme. The programme will provide retail and logistics managers who are hungry to build their career, the opportunity to attain an Ulster University degree all while receiving on-the-job experience and a full salary. </w:t>
      </w:r>
    </w:p>
    <w:p w14:paraId="37608E41" w14:textId="35F380F9" w:rsidR="0047679F" w:rsidRDefault="00036AB9">
      <w:pPr>
        <w:spacing w:after="160" w:line="259" w:lineRule="auto"/>
        <w:jc w:val="both"/>
        <w:rPr>
          <w:sz w:val="22"/>
          <w:szCs w:val="22"/>
        </w:rPr>
      </w:pPr>
      <w:r>
        <w:rPr>
          <w:rFonts w:ascii="Calibri" w:eastAsia="Calibri" w:hAnsi="Calibri" w:cs="Calibri"/>
          <w:sz w:val="22"/>
          <w:szCs w:val="22"/>
        </w:rPr>
        <w:t xml:space="preserve">Lidl is seeking retail and logistics managers who have a minimum of two years’ experience to be part of its inaugural ‘Feed Your Mind’ programme. Representing an annual investment </w:t>
      </w:r>
      <w:r w:rsidRPr="00036AB9">
        <w:rPr>
          <w:rFonts w:ascii="Calibri" w:eastAsia="Calibri" w:hAnsi="Calibri" w:cs="Calibri"/>
          <w:color w:val="000000" w:themeColor="text1"/>
          <w:sz w:val="22"/>
          <w:szCs w:val="22"/>
        </w:rPr>
        <w:t xml:space="preserve">of </w:t>
      </w:r>
      <w:r w:rsidR="005C208B">
        <w:rPr>
          <w:rFonts w:ascii="Calibri" w:eastAsia="Calibri" w:hAnsi="Calibri" w:cs="Calibri"/>
          <w:color w:val="000000" w:themeColor="text1"/>
          <w:sz w:val="22"/>
          <w:szCs w:val="22"/>
        </w:rPr>
        <w:t>€2.</w:t>
      </w:r>
      <w:r w:rsidRPr="00036AB9">
        <w:rPr>
          <w:rFonts w:ascii="Calibri" w:eastAsia="Calibri" w:hAnsi="Calibri" w:cs="Calibri"/>
          <w:color w:val="000000" w:themeColor="text1"/>
          <w:sz w:val="22"/>
          <w:szCs w:val="22"/>
        </w:rPr>
        <w:t xml:space="preserve">2 million </w:t>
      </w:r>
      <w:r>
        <w:rPr>
          <w:rFonts w:ascii="Calibri" w:eastAsia="Calibri" w:hAnsi="Calibri" w:cs="Calibri"/>
          <w:sz w:val="22"/>
          <w:szCs w:val="22"/>
        </w:rPr>
        <w:t xml:space="preserve">by the company, the programme offers positions across Lidl’s 190+ stores and warehouses across Ireland. </w:t>
      </w:r>
    </w:p>
    <w:p w14:paraId="0E3E23DD" w14:textId="77777777" w:rsidR="0047679F" w:rsidRDefault="00036AB9">
      <w:pPr>
        <w:spacing w:after="160" w:line="259" w:lineRule="auto"/>
        <w:jc w:val="both"/>
        <w:rPr>
          <w:sz w:val="22"/>
          <w:szCs w:val="22"/>
        </w:rPr>
      </w:pPr>
      <w:r>
        <w:rPr>
          <w:rFonts w:ascii="Calibri" w:eastAsia="Calibri" w:hAnsi="Calibri" w:cs="Calibri"/>
          <w:sz w:val="22"/>
          <w:szCs w:val="22"/>
        </w:rPr>
        <w:t xml:space="preserve">Commencing in October 2018, the programme offers a two-year fixed-term contract across the roles of Deputy Store Manager or Deputy Logistics Manager and is open to both external applicants and existing Lidl managers. </w:t>
      </w:r>
    </w:p>
    <w:p w14:paraId="00F29D5F" w14:textId="22D1D027" w:rsidR="0047679F" w:rsidRDefault="00036AB9">
      <w:pPr>
        <w:spacing w:after="160" w:line="259" w:lineRule="auto"/>
        <w:jc w:val="both"/>
        <w:rPr>
          <w:sz w:val="22"/>
          <w:szCs w:val="22"/>
        </w:rPr>
      </w:pPr>
      <w:r>
        <w:rPr>
          <w:rFonts w:ascii="Calibri" w:eastAsia="Calibri" w:hAnsi="Calibri" w:cs="Calibri"/>
          <w:sz w:val="22"/>
          <w:szCs w:val="22"/>
        </w:rPr>
        <w:t>Delivered in conjunction with Irish Times Training</w:t>
      </w:r>
      <w:r w:rsidR="005C208B">
        <w:rPr>
          <w:rFonts w:ascii="Calibri" w:eastAsia="Calibri" w:hAnsi="Calibri" w:cs="Calibri"/>
          <w:sz w:val="22"/>
          <w:szCs w:val="22"/>
        </w:rPr>
        <w:t xml:space="preserve"> and Ulster University</w:t>
      </w:r>
      <w:r>
        <w:rPr>
          <w:rFonts w:ascii="Calibri" w:eastAsia="Calibri" w:hAnsi="Calibri" w:cs="Calibri"/>
          <w:sz w:val="22"/>
          <w:szCs w:val="22"/>
        </w:rPr>
        <w:t xml:space="preserve">, the comprehensive two-year programme will expose successful applicants to the company’s leading retailer approach as well as providing a University Accredited Foundation Degree in Management Practice with Specialism in Retail. </w:t>
      </w:r>
    </w:p>
    <w:p w14:paraId="768BEEF2" w14:textId="77777777" w:rsidR="0047679F" w:rsidRDefault="00036AB9">
      <w:pPr>
        <w:spacing w:after="160" w:line="259" w:lineRule="auto"/>
        <w:jc w:val="both"/>
        <w:rPr>
          <w:sz w:val="22"/>
          <w:szCs w:val="22"/>
        </w:rPr>
      </w:pPr>
      <w:r>
        <w:rPr>
          <w:rFonts w:ascii="Calibri" w:eastAsia="Calibri" w:hAnsi="Calibri" w:cs="Calibri"/>
          <w:sz w:val="22"/>
          <w:szCs w:val="22"/>
        </w:rPr>
        <w:t xml:space="preserve">Participating managers will be in the unique position to learn as they earn and will benefit from a blended learning structure of in-store working, mentoring and academic learning, all underpinned by an attractive salary package.  </w:t>
      </w:r>
    </w:p>
    <w:p w14:paraId="715AA4E9" w14:textId="77777777" w:rsidR="00036AB9" w:rsidRDefault="00036AB9">
      <w:pPr>
        <w:spacing w:after="160" w:line="259" w:lineRule="auto"/>
        <w:jc w:val="both"/>
        <w:rPr>
          <w:rFonts w:ascii="Calibri" w:eastAsia="Calibri" w:hAnsi="Calibri" w:cs="Calibri"/>
          <w:sz w:val="22"/>
          <w:szCs w:val="22"/>
        </w:rPr>
      </w:pPr>
      <w:r>
        <w:rPr>
          <w:rFonts w:ascii="Calibri" w:eastAsia="Calibri" w:hAnsi="Calibri" w:cs="Calibri"/>
          <w:sz w:val="22"/>
          <w:szCs w:val="22"/>
        </w:rPr>
        <w:t xml:space="preserve">Maeve McCleane, Director of Human Resources at Lidl Ireland and Northern Ireland, said; </w:t>
      </w:r>
    </w:p>
    <w:p w14:paraId="3D7572B5" w14:textId="77777777" w:rsidR="0047679F" w:rsidRDefault="00036AB9">
      <w:pPr>
        <w:spacing w:after="160" w:line="259" w:lineRule="auto"/>
        <w:jc w:val="both"/>
        <w:rPr>
          <w:sz w:val="22"/>
          <w:szCs w:val="22"/>
        </w:rPr>
      </w:pPr>
      <w:r>
        <w:rPr>
          <w:rFonts w:ascii="Calibri" w:eastAsia="Calibri" w:hAnsi="Calibri" w:cs="Calibri"/>
          <w:sz w:val="22"/>
          <w:szCs w:val="22"/>
          <w:shd w:val="clear" w:color="auto" w:fill="FFFFFF"/>
        </w:rPr>
        <w:t xml:space="preserve">“The degree programme is an exceptional opportunity for those in the early stages of retail management who want to fast track their career with one of the world’s most ambitious global retailers. </w:t>
      </w:r>
    </w:p>
    <w:p w14:paraId="5DBE7187" w14:textId="77777777" w:rsidR="0047679F" w:rsidRDefault="00036AB9">
      <w:pPr>
        <w:spacing w:after="160" w:line="259" w:lineRule="auto"/>
        <w:jc w:val="both"/>
        <w:rPr>
          <w:sz w:val="22"/>
          <w:szCs w:val="22"/>
        </w:rPr>
      </w:pPr>
      <w:r>
        <w:rPr>
          <w:rFonts w:ascii="Calibri" w:eastAsia="Calibri" w:hAnsi="Calibri" w:cs="Calibri"/>
          <w:sz w:val="22"/>
          <w:szCs w:val="22"/>
          <w:shd w:val="clear" w:color="auto" w:fill="FFFFFF"/>
        </w:rPr>
        <w:t>“</w:t>
      </w:r>
      <w:r>
        <w:rPr>
          <w:rFonts w:ascii="Calibri" w:eastAsia="Calibri" w:hAnsi="Calibri" w:cs="Calibri"/>
          <w:sz w:val="22"/>
          <w:szCs w:val="22"/>
        </w:rPr>
        <w:t>Our people are our greatest asset, so we are opening the doors on the wealth of experienced management personnel and mentors we already have within the business to new and rising staff.</w:t>
      </w:r>
      <w:r>
        <w:rPr>
          <w:rFonts w:ascii="Calibri" w:eastAsia="Calibri" w:hAnsi="Calibri" w:cs="Calibri"/>
          <w:sz w:val="22"/>
          <w:szCs w:val="22"/>
          <w:shd w:val="clear" w:color="auto" w:fill="FFFFFF"/>
        </w:rPr>
        <w:t xml:space="preserve"> We are keen to give applicants the support they need to develop a long-term career with Lidl. </w:t>
      </w:r>
    </w:p>
    <w:p w14:paraId="6E1637D5" w14:textId="77777777" w:rsidR="0047679F" w:rsidRDefault="00036AB9">
      <w:pPr>
        <w:spacing w:after="160" w:line="259" w:lineRule="auto"/>
        <w:jc w:val="both"/>
        <w:rPr>
          <w:sz w:val="22"/>
          <w:szCs w:val="22"/>
        </w:rPr>
      </w:pPr>
      <w:r>
        <w:rPr>
          <w:rFonts w:ascii="Calibri" w:eastAsia="Calibri" w:hAnsi="Calibri" w:cs="Calibri"/>
          <w:sz w:val="22"/>
          <w:szCs w:val="22"/>
        </w:rPr>
        <w:t xml:space="preserve">“The programme offers a unique opportunity to not only secure paid employment but have access to a fully funded degree opportunity. Lidl has a very clear vision for success within the global retail industry and we want the most skilled and talented team possible on our journey.” </w:t>
      </w:r>
    </w:p>
    <w:p w14:paraId="6568E6E1" w14:textId="725D5932" w:rsidR="0047679F" w:rsidRDefault="00036AB9">
      <w:pPr>
        <w:spacing w:after="160" w:line="259" w:lineRule="auto"/>
        <w:jc w:val="both"/>
        <w:rPr>
          <w:sz w:val="22"/>
          <w:szCs w:val="22"/>
        </w:rPr>
      </w:pPr>
      <w:r>
        <w:rPr>
          <w:rFonts w:ascii="Calibri" w:eastAsia="Calibri" w:hAnsi="Calibri" w:cs="Calibri"/>
          <w:sz w:val="22"/>
          <w:szCs w:val="22"/>
        </w:rPr>
        <w:t>Lidl is one of the fastest-growing global retailers with stores across 29 countries including Europe and the US.  For further information and to apply for the programme, visi</w:t>
      </w:r>
      <w:r w:rsidR="005C208B">
        <w:rPr>
          <w:rFonts w:ascii="Calibri" w:eastAsia="Calibri" w:hAnsi="Calibri" w:cs="Calibri"/>
          <w:sz w:val="22"/>
          <w:szCs w:val="22"/>
        </w:rPr>
        <w:t xml:space="preserve">t </w:t>
      </w:r>
      <w:r w:rsidR="005C208B">
        <w:rPr>
          <w:rFonts w:ascii="Calibri" w:eastAsia="Calibri" w:hAnsi="Calibri" w:cs="Calibri"/>
          <w:color w:val="0563C1"/>
          <w:sz w:val="22"/>
          <w:szCs w:val="22"/>
          <w:u w:val="single" w:color="0563C1"/>
        </w:rPr>
        <w:t xml:space="preserve">jobs.lidl.ie </w:t>
      </w:r>
    </w:p>
    <w:p w14:paraId="046E335D" w14:textId="77777777" w:rsidR="0047679F" w:rsidRDefault="00036AB9">
      <w:pPr>
        <w:spacing w:after="160" w:line="259" w:lineRule="auto"/>
        <w:jc w:val="center"/>
        <w:rPr>
          <w:sz w:val="22"/>
          <w:szCs w:val="22"/>
        </w:rPr>
      </w:pPr>
      <w:r>
        <w:rPr>
          <w:rFonts w:ascii="Calibri" w:eastAsia="Calibri" w:hAnsi="Calibri" w:cs="Calibri"/>
          <w:b/>
          <w:bCs/>
          <w:sz w:val="22"/>
          <w:szCs w:val="22"/>
        </w:rPr>
        <w:t>ENDS</w:t>
      </w:r>
    </w:p>
    <w:sectPr w:rsidR="0047679F">
      <w:pgSz w:w="11906" w:h="16838"/>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79F"/>
    <w:rsid w:val="00036AB9"/>
    <w:rsid w:val="001D0C9C"/>
    <w:rsid w:val="0038250B"/>
    <w:rsid w:val="0047679F"/>
    <w:rsid w:val="005C208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4CF36"/>
  <w15:docId w15:val="{92E0C517-986D-4824-A890-D91C42ACD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b/>
      <w:bCs/>
      <w:kern w:val="36"/>
      <w:sz w:val="48"/>
      <w:szCs w:val="48"/>
    </w:rPr>
  </w:style>
  <w:style w:type="paragraph" w:styleId="Heading2">
    <w:name w:val="heading 2"/>
    <w:basedOn w:val="Normal"/>
    <w:next w:val="Normal"/>
    <w:qFormat/>
    <w:rsid w:val="00EF7B96"/>
    <w:pPr>
      <w:keepNext/>
      <w:spacing w:before="240" w:after="60"/>
      <w:outlineLvl w:val="1"/>
    </w:pPr>
    <w:rPr>
      <w:b/>
      <w:bCs/>
      <w:iCs/>
      <w:sz w:val="36"/>
      <w:szCs w:val="36"/>
    </w:rPr>
  </w:style>
  <w:style w:type="paragraph" w:styleId="Heading3">
    <w:name w:val="heading 3"/>
    <w:basedOn w:val="Normal"/>
    <w:next w:val="Normal"/>
    <w:qFormat/>
    <w:rsid w:val="00EF7B96"/>
    <w:pPr>
      <w:keepNext/>
      <w:spacing w:before="240" w:after="60"/>
      <w:outlineLvl w:val="2"/>
    </w:pPr>
    <w:rPr>
      <w:b/>
      <w:bCs/>
      <w:sz w:val="28"/>
      <w:szCs w:val="28"/>
    </w:rPr>
  </w:style>
  <w:style w:type="paragraph" w:styleId="Heading4">
    <w:name w:val="heading 4"/>
    <w:basedOn w:val="Normal"/>
    <w:next w:val="Normal"/>
    <w:qFormat/>
    <w:rsid w:val="00EF7B96"/>
    <w:pPr>
      <w:keepNext/>
      <w:spacing w:before="240" w:after="60"/>
      <w:outlineLvl w:val="3"/>
    </w:pPr>
    <w:rPr>
      <w:b/>
      <w:bCs/>
    </w:rPr>
  </w:style>
  <w:style w:type="paragraph" w:styleId="Heading5">
    <w:name w:val="heading 5"/>
    <w:basedOn w:val="Normal"/>
    <w:next w:val="Normal"/>
    <w:qFormat/>
    <w:rsid w:val="00EF7B96"/>
    <w:pPr>
      <w:spacing w:before="240" w:after="60"/>
      <w:outlineLvl w:val="4"/>
    </w:pPr>
    <w:rPr>
      <w:b/>
      <w:bCs/>
      <w:iCs/>
      <w:sz w:val="20"/>
      <w:szCs w:val="20"/>
    </w:rPr>
  </w:style>
  <w:style w:type="paragraph" w:styleId="Heading6">
    <w:name w:val="heading 6"/>
    <w:basedOn w:val="Normal"/>
    <w:next w:val="Normal"/>
    <w:qFormat/>
    <w:rsid w:val="00EF7B96"/>
    <w:pPr>
      <w:spacing w:before="240" w:after="60"/>
      <w:outlineLvl w:val="5"/>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Maeve Donnelly</dc:creator>
  <cp:lastModifiedBy>OKane, Saoirse</cp:lastModifiedBy>
  <cp:revision>5</cp:revision>
  <dcterms:created xsi:type="dcterms:W3CDTF">2018-06-27T15:54:00Z</dcterms:created>
  <dcterms:modified xsi:type="dcterms:W3CDTF">2019-01-08T10:49:00Z</dcterms:modified>
</cp:coreProperties>
</file>